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ED" w:rsidRDefault="00EB6F34" w:rsidP="009B1684">
      <w:r>
        <w:t>Name________________________________________________________________________________Semester I</w:t>
      </w:r>
    </w:p>
    <w:p w:rsidR="001B33E9" w:rsidRDefault="001B33E9">
      <w:pPr>
        <w:pStyle w:val="21"/>
        <w:sectPr w:rsidR="001B33E9" w:rsidSect="00034616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993CED" w:rsidRPr="00796C39" w:rsidRDefault="001063ED" w:rsidP="00CC338C">
      <w:pPr>
        <w:pStyle w:val="21"/>
        <w:spacing w:before="0"/>
        <w:rPr>
          <w:color w:val="auto"/>
        </w:rPr>
      </w:pPr>
      <w:r w:rsidRPr="00796C39">
        <w:rPr>
          <w:color w:val="auto"/>
        </w:rPr>
        <w:lastRenderedPageBreak/>
        <w:t>1. Match the sentences.</w:t>
      </w:r>
    </w:p>
    <w:p w:rsidR="00993CED" w:rsidRDefault="001063ED">
      <w:r>
        <w:t>1.</w:t>
      </w:r>
      <w:r w:rsidR="001B33E9">
        <w:t>____</w:t>
      </w:r>
      <w:r>
        <w:t xml:space="preserve"> </w:t>
      </w:r>
      <w:proofErr w:type="gramStart"/>
      <w:r>
        <w:t>My</w:t>
      </w:r>
      <w:proofErr w:type="gramEnd"/>
      <w:r>
        <w:t xml:space="preserve"> dad’s 45.</w:t>
      </w:r>
    </w:p>
    <w:p w:rsidR="00993CED" w:rsidRDefault="001063ED">
      <w:r>
        <w:t>2.</w:t>
      </w:r>
      <w:r w:rsidR="001B33E9">
        <w:t>____</w:t>
      </w:r>
      <w:r>
        <w:t xml:space="preserve"> </w:t>
      </w:r>
      <w:proofErr w:type="gramStart"/>
      <w:r>
        <w:t>My</w:t>
      </w:r>
      <w:proofErr w:type="gramEnd"/>
      <w:r>
        <w:t xml:space="preserve"> grandfather hasn’t got much hair.</w:t>
      </w:r>
    </w:p>
    <w:p w:rsidR="00993CED" w:rsidRDefault="001063ED">
      <w:r>
        <w:t xml:space="preserve">3. </w:t>
      </w:r>
      <w:r w:rsidR="001B33E9">
        <w:t>____</w:t>
      </w:r>
      <w:r>
        <w:t xml:space="preserve">We </w:t>
      </w:r>
      <w:proofErr w:type="gramStart"/>
      <w:r>
        <w:t>aren’t</w:t>
      </w:r>
      <w:proofErr w:type="gramEnd"/>
      <w:r>
        <w:t xml:space="preserve"> staying at home this summer.</w:t>
      </w:r>
    </w:p>
    <w:p w:rsidR="00993CED" w:rsidRDefault="001063ED">
      <w:r>
        <w:t xml:space="preserve">4. </w:t>
      </w:r>
      <w:r w:rsidR="001B33E9">
        <w:t>____</w:t>
      </w:r>
      <w:r>
        <w:t>It’s very easy to buy a plane ticket.</w:t>
      </w:r>
    </w:p>
    <w:p w:rsidR="00993CED" w:rsidRDefault="001063ED">
      <w:r>
        <w:t>5.</w:t>
      </w:r>
      <w:r w:rsidR="001B33E9">
        <w:t>____</w:t>
      </w:r>
      <w:r>
        <w:t xml:space="preserve"> I don’t look like my sister.</w:t>
      </w:r>
    </w:p>
    <w:p w:rsidR="00993CED" w:rsidRDefault="001063ED">
      <w:r>
        <w:t>6.</w:t>
      </w:r>
      <w:r w:rsidR="001B33E9">
        <w:t>____</w:t>
      </w:r>
      <w:r>
        <w:t xml:space="preserve"> </w:t>
      </w:r>
      <w:proofErr w:type="gramStart"/>
      <w:r>
        <w:t>My</w:t>
      </w:r>
      <w:proofErr w:type="gramEnd"/>
      <w:r>
        <w:t xml:space="preserve"> teacher always wears a jacket and tie.</w:t>
      </w:r>
    </w:p>
    <w:p w:rsidR="001B33E9" w:rsidRDefault="001063ED" w:rsidP="001B33E9">
      <w:r>
        <w:t>7.</w:t>
      </w:r>
      <w:r w:rsidR="001B33E9">
        <w:t>____</w:t>
      </w:r>
      <w:r>
        <w:t xml:space="preserve"> </w:t>
      </w:r>
      <w:proofErr w:type="gramStart"/>
      <w:r>
        <w:t>My</w:t>
      </w:r>
      <w:proofErr w:type="gramEnd"/>
      <w:r>
        <w:t xml:space="preserve"> aunt bought those sandals yesterday.</w:t>
      </w:r>
      <w:r w:rsidR="001B33E9" w:rsidRPr="001B33E9">
        <w:t xml:space="preserve"> </w:t>
      </w:r>
    </w:p>
    <w:p w:rsidR="001B33E9" w:rsidRDefault="001B33E9" w:rsidP="001B33E9">
      <w:r>
        <w:t>8. ____My cousin likes loose tracksuits and old jumpers.</w:t>
      </w:r>
    </w:p>
    <w:p w:rsidR="001B33E9" w:rsidRDefault="001B33E9" w:rsidP="001B33E9"/>
    <w:p w:rsidR="00993CED" w:rsidRDefault="00993CED"/>
    <w:p w:rsidR="001B33E9" w:rsidRDefault="001063ED">
      <w:r w:rsidRPr="009B1684">
        <w:rPr>
          <w:b/>
        </w:rPr>
        <w:t>A</w:t>
      </w:r>
      <w:r>
        <w:t xml:space="preserve"> They’re brand new.</w:t>
      </w:r>
    </w:p>
    <w:p w:rsidR="001B33E9" w:rsidRDefault="001063ED">
      <w:r w:rsidRPr="009B1684">
        <w:rPr>
          <w:b/>
        </w:rPr>
        <w:t xml:space="preserve"> B</w:t>
      </w:r>
      <w:r>
        <w:t xml:space="preserve"> My hair is dark but her hair is fair.</w:t>
      </w:r>
    </w:p>
    <w:p w:rsidR="001B33E9" w:rsidRDefault="001063ED">
      <w:r w:rsidRPr="009B1684">
        <w:rPr>
          <w:b/>
        </w:rPr>
        <w:t xml:space="preserve"> C</w:t>
      </w:r>
      <w:r>
        <w:t xml:space="preserve"> You can get it online. </w:t>
      </w:r>
    </w:p>
    <w:p w:rsidR="001B33E9" w:rsidRDefault="001063ED">
      <w:r w:rsidRPr="009B1684">
        <w:rPr>
          <w:b/>
        </w:rPr>
        <w:t>D</w:t>
      </w:r>
      <w:r>
        <w:t xml:space="preserve"> Her dad says she’s badly-dressed. </w:t>
      </w:r>
    </w:p>
    <w:p w:rsidR="001B33E9" w:rsidRDefault="001063ED">
      <w:r w:rsidRPr="009B1684">
        <w:rPr>
          <w:b/>
        </w:rPr>
        <w:t>E</w:t>
      </w:r>
      <w:r>
        <w:t xml:space="preserve"> His younger sister is in her thirties. </w:t>
      </w:r>
    </w:p>
    <w:p w:rsidR="001B33E9" w:rsidRDefault="001063ED">
      <w:r w:rsidRPr="009B1684">
        <w:rPr>
          <w:b/>
        </w:rPr>
        <w:t>F</w:t>
      </w:r>
      <w:r>
        <w:t xml:space="preserve"> He’s bald. </w:t>
      </w:r>
    </w:p>
    <w:p w:rsidR="001B33E9" w:rsidRDefault="001063ED">
      <w:r w:rsidRPr="009B1684">
        <w:rPr>
          <w:b/>
        </w:rPr>
        <w:t>G</w:t>
      </w:r>
      <w:r>
        <w:t xml:space="preserve"> He’s very smart. </w:t>
      </w:r>
    </w:p>
    <w:p w:rsidR="00993CED" w:rsidRDefault="001063ED">
      <w:r w:rsidRPr="009B1684">
        <w:rPr>
          <w:b/>
        </w:rPr>
        <w:t>H</w:t>
      </w:r>
      <w:r>
        <w:t xml:space="preserve"> My mum wants to go away.</w:t>
      </w:r>
    </w:p>
    <w:p w:rsidR="001B33E9" w:rsidRDefault="001B33E9" w:rsidP="00CC338C">
      <w:pPr>
        <w:pStyle w:val="21"/>
        <w:spacing w:before="0"/>
        <w:sectPr w:rsidR="001B33E9" w:rsidSect="001B33E9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:rsidR="00993CED" w:rsidRPr="00796C39" w:rsidRDefault="001063ED" w:rsidP="00CC338C">
      <w:pPr>
        <w:pStyle w:val="21"/>
        <w:spacing w:before="0"/>
        <w:rPr>
          <w:color w:val="auto"/>
        </w:rPr>
      </w:pPr>
      <w:r w:rsidRPr="00796C39">
        <w:rPr>
          <w:color w:val="auto"/>
        </w:rPr>
        <w:lastRenderedPageBreak/>
        <w:t>2. Choose the correct word(s) to complete the sentences.</w:t>
      </w:r>
    </w:p>
    <w:p w:rsidR="00993CED" w:rsidRDefault="001063ED">
      <w:r>
        <w:t xml:space="preserve">1. I can’t drink that lemon juice – it’s too </w:t>
      </w:r>
      <w:r w:rsidRPr="009B1684">
        <w:rPr>
          <w:i/>
        </w:rPr>
        <w:t>sour / sweet</w:t>
      </w:r>
      <w:r>
        <w:t>.</w:t>
      </w:r>
    </w:p>
    <w:p w:rsidR="00993CED" w:rsidRDefault="001063ED">
      <w:r>
        <w:t xml:space="preserve">2. We’ve just had a really </w:t>
      </w:r>
      <w:r w:rsidRPr="009B1684">
        <w:rPr>
          <w:i/>
        </w:rPr>
        <w:t>disgusting / juicy</w:t>
      </w:r>
      <w:r>
        <w:t xml:space="preserve"> meal. The food was horrible.</w:t>
      </w:r>
    </w:p>
    <w:p w:rsidR="00993CED" w:rsidRDefault="001063ED">
      <w:r>
        <w:t xml:space="preserve">3. This fish isn’t fresh. It must be </w:t>
      </w:r>
      <w:r w:rsidRPr="009B1684">
        <w:rPr>
          <w:i/>
        </w:rPr>
        <w:t>raw / frozen</w:t>
      </w:r>
      <w:r>
        <w:t>.</w:t>
      </w:r>
    </w:p>
    <w:p w:rsidR="00993CED" w:rsidRDefault="001063ED">
      <w:r>
        <w:t xml:space="preserve">4. Can I have some sugar, please? This pineapple isn’t very </w:t>
      </w:r>
      <w:r w:rsidRPr="009B1684">
        <w:rPr>
          <w:i/>
        </w:rPr>
        <w:t>bitter / sweet</w:t>
      </w:r>
      <w:r>
        <w:t>.</w:t>
      </w:r>
    </w:p>
    <w:p w:rsidR="00993CED" w:rsidRDefault="001063ED">
      <w:r>
        <w:t xml:space="preserve">5. Can you </w:t>
      </w:r>
      <w:r w:rsidRPr="009B1684">
        <w:rPr>
          <w:i/>
        </w:rPr>
        <w:t>point / catch</w:t>
      </w:r>
      <w:r>
        <w:t xml:space="preserve"> at the place where you think the lost ball is?</w:t>
      </w:r>
    </w:p>
    <w:p w:rsidR="00993CED" w:rsidRDefault="001063ED">
      <w:r>
        <w:t xml:space="preserve">6. My sister wants to </w:t>
      </w:r>
      <w:r w:rsidRPr="009B1684">
        <w:rPr>
          <w:i/>
        </w:rPr>
        <w:t>do / play</w:t>
      </w:r>
      <w:r>
        <w:t xml:space="preserve"> athletics but she can’t run very fast.</w:t>
      </w:r>
    </w:p>
    <w:p w:rsidR="00993CED" w:rsidRDefault="001063ED">
      <w:r>
        <w:t xml:space="preserve">7. Do those trainers </w:t>
      </w:r>
      <w:r w:rsidRPr="009B1684">
        <w:rPr>
          <w:i/>
        </w:rPr>
        <w:t>point / fit</w:t>
      </w:r>
      <w:r>
        <w:t xml:space="preserve"> you? They look a bit too small.</w:t>
      </w:r>
    </w:p>
    <w:p w:rsidR="00993CED" w:rsidRDefault="001063ED">
      <w:r>
        <w:t xml:space="preserve">8. We’d love to </w:t>
      </w:r>
      <w:r w:rsidRPr="009B1684">
        <w:rPr>
          <w:i/>
        </w:rPr>
        <w:t>do / go</w:t>
      </w:r>
      <w:r>
        <w:t xml:space="preserve"> surfing but we don’t live near the sea.</w:t>
      </w:r>
    </w:p>
    <w:p w:rsidR="00993CED" w:rsidRPr="00426980" w:rsidRDefault="001063ED">
      <w:pPr>
        <w:pStyle w:val="21"/>
        <w:rPr>
          <w:color w:val="auto"/>
        </w:rPr>
      </w:pPr>
      <w:r w:rsidRPr="00426980">
        <w:rPr>
          <w:color w:val="auto"/>
        </w:rPr>
        <w:t>3. Read the definition and write the correct word(s).</w:t>
      </w:r>
    </w:p>
    <w:p w:rsidR="00993CED" w:rsidRDefault="001063ED">
      <w:r>
        <w:t>1. A piece of paper that proves that you have rec</w:t>
      </w:r>
      <w:r w:rsidR="009B1684">
        <w:t xml:space="preserve">eived goods in a shop.   </w:t>
      </w:r>
      <w:proofErr w:type="gramStart"/>
      <w:r w:rsidR="009B1684">
        <w:t>r_ _ _ _ _ _</w:t>
      </w:r>
      <w:r>
        <w:t>.</w:t>
      </w:r>
      <w:proofErr w:type="gramEnd"/>
    </w:p>
    <w:p w:rsidR="00853DAE" w:rsidRDefault="001063ED">
      <w:r>
        <w:t xml:space="preserve">2. A place outside in a town or city where people go to buy or sell things. </w:t>
      </w:r>
      <w:proofErr w:type="gramStart"/>
      <w:r>
        <w:t>S</w:t>
      </w:r>
      <w:r w:rsidR="00D32A10">
        <w:t xml:space="preserve">_ _ _ _ </w:t>
      </w:r>
      <w:r>
        <w:t>m</w:t>
      </w:r>
      <w:r w:rsidR="00853DAE">
        <w:t>_ _ _ _ _</w:t>
      </w:r>
      <w:r>
        <w:t>.</w:t>
      </w:r>
      <w:proofErr w:type="gramEnd"/>
      <w:r>
        <w:t xml:space="preserve"> </w:t>
      </w:r>
    </w:p>
    <w:p w:rsidR="00993CED" w:rsidRDefault="00853DAE">
      <w:r>
        <w:t xml:space="preserve">3. </w:t>
      </w:r>
      <w:r w:rsidR="001063ED">
        <w:t xml:space="preserve">A large group of people who have come together. </w:t>
      </w:r>
      <w:proofErr w:type="gramStart"/>
      <w:r w:rsidR="001063ED">
        <w:t>C</w:t>
      </w:r>
      <w:r>
        <w:t xml:space="preserve"> _ _ _ _</w:t>
      </w:r>
      <w:r w:rsidR="001063ED">
        <w:t>.</w:t>
      </w:r>
      <w:proofErr w:type="gramEnd"/>
    </w:p>
    <w:p w:rsidR="00993CED" w:rsidRDefault="001063ED">
      <w:r>
        <w:t xml:space="preserve">4. If goods in a shop are this, they are being sold at a lower price than usual. </w:t>
      </w:r>
      <w:proofErr w:type="gramStart"/>
      <w:r>
        <w:t>S</w:t>
      </w:r>
      <w:r w:rsidR="00853DAE">
        <w:t>_ _ _ _ _ _</w:t>
      </w:r>
      <w:r>
        <w:t>o</w:t>
      </w:r>
      <w:r w:rsidR="00853DAE">
        <w:t>_ _ _ _</w:t>
      </w:r>
      <w:r>
        <w:t>.</w:t>
      </w:r>
      <w:proofErr w:type="gramEnd"/>
    </w:p>
    <w:p w:rsidR="00993CED" w:rsidRDefault="001063ED">
      <w:r>
        <w:lastRenderedPageBreak/>
        <w:t xml:space="preserve">5. A line of cars, trucks, etc. that are moving slowly or not moving. </w:t>
      </w:r>
      <w:proofErr w:type="gramStart"/>
      <w:r>
        <w:t>T</w:t>
      </w:r>
      <w:r w:rsidR="00853DAE">
        <w:t>_ _ _ _ _ _</w:t>
      </w:r>
      <w:r>
        <w:t xml:space="preserve"> j</w:t>
      </w:r>
      <w:r w:rsidR="00853DAE">
        <w:t>_ _</w:t>
      </w:r>
      <w:r>
        <w:t>.</w:t>
      </w:r>
      <w:proofErr w:type="gramEnd"/>
    </w:p>
    <w:p w:rsidR="00993CED" w:rsidRDefault="001063ED">
      <w:r>
        <w:t xml:space="preserve">6. A place where people can cross the road. </w:t>
      </w:r>
      <w:proofErr w:type="gramStart"/>
      <w:r>
        <w:t>P</w:t>
      </w:r>
      <w:r w:rsidR="00853DAE">
        <w:t>_ _ _ _ _ _ _ _ _</w:t>
      </w:r>
      <w:r>
        <w:t xml:space="preserve"> c</w:t>
      </w:r>
      <w:r w:rsidR="00853DAE">
        <w:t>_ _ _ _ _ _ _</w:t>
      </w:r>
      <w:r>
        <w:t>.</w:t>
      </w:r>
      <w:proofErr w:type="gramEnd"/>
    </w:p>
    <w:p w:rsidR="00993CED" w:rsidRDefault="001063ED">
      <w:r>
        <w:t xml:space="preserve">7. A system of vehicles such as buses and trains which operate at regular fixed times on fixed routes. </w:t>
      </w:r>
      <w:proofErr w:type="gramStart"/>
      <w:r>
        <w:t>P</w:t>
      </w:r>
      <w:r w:rsidR="00853DAE">
        <w:t>_ _ _ _ _</w:t>
      </w:r>
      <w:r>
        <w:t>t</w:t>
      </w:r>
      <w:r w:rsidR="00853DAE">
        <w:t xml:space="preserve"> _ _ _ _ _ _ _ _</w:t>
      </w:r>
      <w:r>
        <w:t>.</w:t>
      </w:r>
      <w:proofErr w:type="gramEnd"/>
    </w:p>
    <w:p w:rsidR="00993CED" w:rsidRDefault="001063ED">
      <w:r>
        <w:t>8. When there is suddenly no electricity. P</w:t>
      </w:r>
      <w:r w:rsidR="00853DAE">
        <w:t>_ _ _ _</w:t>
      </w:r>
      <w:r>
        <w:t xml:space="preserve"> c</w:t>
      </w:r>
      <w:r w:rsidR="00853DAE">
        <w:t xml:space="preserve"> _ </w:t>
      </w:r>
      <w:proofErr w:type="gramStart"/>
      <w:r w:rsidR="00853DAE">
        <w:t xml:space="preserve">_ </w:t>
      </w:r>
      <w:r>
        <w:t>.</w:t>
      </w:r>
      <w:proofErr w:type="gramEnd"/>
    </w:p>
    <w:p w:rsidR="00993CED" w:rsidRPr="00796C39" w:rsidRDefault="001063ED">
      <w:pPr>
        <w:pStyle w:val="21"/>
        <w:rPr>
          <w:color w:val="auto"/>
        </w:rPr>
      </w:pPr>
      <w:r w:rsidRPr="00796C39">
        <w:rPr>
          <w:color w:val="auto"/>
        </w:rPr>
        <w:t>4. Use the verbs below to complete the sentences.</w:t>
      </w:r>
    </w:p>
    <w:p w:rsidR="00993CED" w:rsidRPr="00EC3F7D" w:rsidRDefault="001063ED">
      <w:pPr>
        <w:rPr>
          <w:b/>
        </w:rPr>
      </w:pPr>
      <w:proofErr w:type="gramStart"/>
      <w:r w:rsidRPr="00EC3F7D">
        <w:rPr>
          <w:b/>
        </w:rPr>
        <w:t>be</w:t>
      </w:r>
      <w:proofErr w:type="gramEnd"/>
      <w:r w:rsidRPr="00EC3F7D">
        <w:rPr>
          <w:b/>
        </w:rPr>
        <w:t>, do, get, go, have, leave, make, start</w:t>
      </w:r>
    </w:p>
    <w:p w:rsidR="00993CED" w:rsidRDefault="001063ED">
      <w:r>
        <w:t>1. In my country, children ______</w:t>
      </w:r>
      <w:r w:rsidR="00853DAE">
        <w:t>___________</w:t>
      </w:r>
      <w:r>
        <w:t xml:space="preserve"> school when they’re five years old.</w:t>
      </w:r>
    </w:p>
    <w:p w:rsidR="00993CED" w:rsidRDefault="001063ED">
      <w:r>
        <w:t>2. When I moved to the city, it was quite hard to ______</w:t>
      </w:r>
      <w:r w:rsidR="00853DAE">
        <w:t>___________</w:t>
      </w:r>
      <w:r>
        <w:t xml:space="preserve"> new friends.</w:t>
      </w:r>
    </w:p>
    <w:p w:rsidR="00993CED" w:rsidRDefault="001063ED">
      <w:r>
        <w:t>3. I enjoy spending time with my sister because we ______</w:t>
      </w:r>
      <w:r w:rsidR="00853DAE">
        <w:t>___________</w:t>
      </w:r>
      <w:r>
        <w:t xml:space="preserve"> lots in common.</w:t>
      </w:r>
    </w:p>
    <w:p w:rsidR="00993CED" w:rsidRDefault="001063ED">
      <w:r>
        <w:t>4. My brother and his girlfriend want to ______</w:t>
      </w:r>
      <w:r w:rsidR="00853DAE">
        <w:t>__________</w:t>
      </w:r>
      <w:r>
        <w:t xml:space="preserve"> married when they get their degrees!</w:t>
      </w:r>
    </w:p>
    <w:p w:rsidR="00993CED" w:rsidRDefault="001063ED">
      <w:r>
        <w:t>5. Could you ______</w:t>
      </w:r>
      <w:r w:rsidR="00853DAE">
        <w:t>___________</w:t>
      </w:r>
      <w:r>
        <w:t xml:space="preserve"> me a </w:t>
      </w:r>
      <w:proofErr w:type="spellStart"/>
      <w:r>
        <w:t>favour</w:t>
      </w:r>
      <w:proofErr w:type="spellEnd"/>
      <w:r>
        <w:t>? Could you drive me to school tomorrow?</w:t>
      </w:r>
    </w:p>
    <w:p w:rsidR="00993CED" w:rsidRDefault="001063ED">
      <w:r>
        <w:t>6. When I do my homework or study for a test, I prefer to ______</w:t>
      </w:r>
      <w:r w:rsidR="00853DAE">
        <w:t>__________</w:t>
      </w:r>
      <w:r>
        <w:t xml:space="preserve"> on my own.</w:t>
      </w:r>
    </w:p>
    <w:p w:rsidR="00993CED" w:rsidRDefault="001063ED">
      <w:r>
        <w:t>7. When my sister gets a job, she’s going to ______</w:t>
      </w:r>
      <w:r w:rsidR="00853DAE">
        <w:t>________</w:t>
      </w:r>
      <w:r>
        <w:t xml:space="preserve"> home and </w:t>
      </w:r>
      <w:proofErr w:type="gramStart"/>
      <w:r>
        <w:t>live</w:t>
      </w:r>
      <w:proofErr w:type="gramEnd"/>
      <w:r>
        <w:t xml:space="preserve"> in her own flat.</w:t>
      </w:r>
    </w:p>
    <w:p w:rsidR="00993CED" w:rsidRDefault="001063ED">
      <w:r>
        <w:t>8. Most of my friends would like to _____</w:t>
      </w:r>
      <w:r w:rsidR="00853DAE">
        <w:t>______________</w:t>
      </w:r>
      <w:r>
        <w:t>_ to university in another town.</w:t>
      </w:r>
    </w:p>
    <w:p w:rsidR="00993CED" w:rsidRPr="00796C39" w:rsidRDefault="00EC3F7D" w:rsidP="00CC338C">
      <w:pPr>
        <w:pStyle w:val="1"/>
        <w:spacing w:before="0"/>
        <w:rPr>
          <w:color w:val="auto"/>
        </w:rPr>
      </w:pPr>
      <w:r w:rsidRPr="00796C39">
        <w:rPr>
          <w:color w:val="auto"/>
        </w:rPr>
        <w:t xml:space="preserve"> </w:t>
      </w:r>
      <w:r w:rsidR="001063ED" w:rsidRPr="00796C39">
        <w:rPr>
          <w:color w:val="auto"/>
        </w:rPr>
        <w:t>5. Choose the correct words to complete the conversation.</w:t>
      </w:r>
    </w:p>
    <w:p w:rsidR="00993CED" w:rsidRDefault="001063ED" w:rsidP="00CC338C">
      <w:pPr>
        <w:spacing w:after="0"/>
      </w:pPr>
      <w:r w:rsidRPr="00853DAE">
        <w:rPr>
          <w:b/>
        </w:rPr>
        <w:t>Zoe:</w:t>
      </w:r>
      <w:r>
        <w:t xml:space="preserve"> </w:t>
      </w:r>
      <w:r w:rsidR="00853DAE">
        <w:t xml:space="preserve">             </w:t>
      </w:r>
      <w:r>
        <w:t xml:space="preserve">(1) </w:t>
      </w:r>
      <w:r w:rsidRPr="00EC3F7D">
        <w:rPr>
          <w:i/>
        </w:rPr>
        <w:t xml:space="preserve">Do you do / </w:t>
      </w:r>
      <w:proofErr w:type="gramStart"/>
      <w:r w:rsidRPr="00EC3F7D">
        <w:rPr>
          <w:i/>
        </w:rPr>
        <w:t>Are</w:t>
      </w:r>
      <w:proofErr w:type="gramEnd"/>
      <w:r w:rsidRPr="00EC3F7D">
        <w:rPr>
          <w:i/>
        </w:rPr>
        <w:t xml:space="preserve"> you doing</w:t>
      </w:r>
      <w:r>
        <w:t xml:space="preserve"> anything later?</w:t>
      </w:r>
    </w:p>
    <w:p w:rsidR="00993CED" w:rsidRDefault="001063ED" w:rsidP="00CC338C">
      <w:pPr>
        <w:spacing w:after="0"/>
      </w:pPr>
      <w:r w:rsidRPr="00853DAE">
        <w:rPr>
          <w:b/>
        </w:rPr>
        <w:t xml:space="preserve">Hannah: </w:t>
      </w:r>
      <w:r w:rsidR="00853DAE">
        <w:rPr>
          <w:b/>
        </w:rPr>
        <w:t xml:space="preserve">     </w:t>
      </w:r>
      <w:r>
        <w:t>No, why?</w:t>
      </w:r>
    </w:p>
    <w:p w:rsidR="00993CED" w:rsidRDefault="001063ED" w:rsidP="00CC338C">
      <w:pPr>
        <w:spacing w:after="0"/>
      </w:pPr>
      <w:r w:rsidRPr="00853DAE">
        <w:rPr>
          <w:b/>
        </w:rPr>
        <w:t>Zoe:</w:t>
      </w:r>
      <w:r w:rsidR="00D32A10">
        <w:rPr>
          <w:b/>
        </w:rPr>
        <w:t xml:space="preserve">          </w:t>
      </w:r>
      <w:r>
        <w:t xml:space="preserve"> </w:t>
      </w:r>
      <w:proofErr w:type="gramStart"/>
      <w:r>
        <w:t xml:space="preserve">I </w:t>
      </w:r>
      <w:r w:rsidR="00853DAE">
        <w:t xml:space="preserve"> </w:t>
      </w:r>
      <w:r>
        <w:t>(</w:t>
      </w:r>
      <w:proofErr w:type="gramEnd"/>
      <w:r>
        <w:t xml:space="preserve">2) </w:t>
      </w:r>
      <w:r w:rsidRPr="00EC3F7D">
        <w:rPr>
          <w:i/>
        </w:rPr>
        <w:t>want / ’m wanting</w:t>
      </w:r>
      <w:r>
        <w:t xml:space="preserve"> to buy some new trainers in town. These ones are broken.</w:t>
      </w:r>
    </w:p>
    <w:p w:rsidR="00853DAE" w:rsidRDefault="001063ED" w:rsidP="00CC338C">
      <w:pPr>
        <w:spacing w:after="0"/>
        <w:rPr>
          <w:b/>
        </w:rPr>
      </w:pPr>
      <w:r w:rsidRPr="00853DAE">
        <w:rPr>
          <w:b/>
        </w:rPr>
        <w:t>Hannah:</w:t>
      </w:r>
      <w:r>
        <w:t xml:space="preserve"> </w:t>
      </w:r>
      <w:r w:rsidR="00853DAE">
        <w:t xml:space="preserve">     </w:t>
      </w:r>
      <w:r>
        <w:t xml:space="preserve">How (3) </w:t>
      </w:r>
      <w:r w:rsidRPr="00EC3F7D">
        <w:rPr>
          <w:i/>
        </w:rPr>
        <w:t>do you break / did you break</w:t>
      </w:r>
      <w:r>
        <w:t xml:space="preserve"> them?</w:t>
      </w:r>
      <w:r w:rsidR="00853DAE" w:rsidRPr="00853DAE">
        <w:rPr>
          <w:b/>
        </w:rPr>
        <w:t xml:space="preserve"> </w:t>
      </w:r>
    </w:p>
    <w:p w:rsidR="00993CED" w:rsidRDefault="00853DAE" w:rsidP="00CC338C">
      <w:pPr>
        <w:spacing w:after="0"/>
      </w:pPr>
      <w:r w:rsidRPr="00853DAE">
        <w:rPr>
          <w:b/>
        </w:rPr>
        <w:t>Zoe:</w:t>
      </w:r>
      <w:r>
        <w:rPr>
          <w:b/>
        </w:rPr>
        <w:t xml:space="preserve">               </w:t>
      </w:r>
      <w:r w:rsidR="001063ED">
        <w:t>I</w:t>
      </w:r>
      <w:r>
        <w:t xml:space="preserve"> </w:t>
      </w:r>
      <w:r w:rsidR="001063ED">
        <w:t xml:space="preserve">(4) </w:t>
      </w:r>
      <w:r w:rsidR="001063ED" w:rsidRPr="00EC3F7D">
        <w:rPr>
          <w:i/>
        </w:rPr>
        <w:t>played / was playing</w:t>
      </w:r>
      <w:r w:rsidR="001063ED">
        <w:t xml:space="preserve"> tennis when I (5) </w:t>
      </w:r>
      <w:r w:rsidR="001063ED" w:rsidRPr="00EC3F7D">
        <w:rPr>
          <w:i/>
        </w:rPr>
        <w:t>fell / was falling</w:t>
      </w:r>
      <w:r w:rsidR="001063ED">
        <w:t xml:space="preserve"> onto the net. </w:t>
      </w:r>
      <w:r>
        <w:t xml:space="preserve"> </w:t>
      </w:r>
      <w:r w:rsidR="001063ED">
        <w:t xml:space="preserve">Luckily I </w:t>
      </w:r>
      <w:r>
        <w:t xml:space="preserve">  </w:t>
      </w:r>
      <w:r w:rsidR="001063ED">
        <w:t xml:space="preserve">(6) </w:t>
      </w:r>
      <w:r w:rsidR="001063ED" w:rsidRPr="00EC3F7D">
        <w:rPr>
          <w:i/>
        </w:rPr>
        <w:t>didn’t hurt / wasn’t hurting</w:t>
      </w:r>
      <w:r w:rsidR="001063ED">
        <w:t xml:space="preserve"> myself.</w:t>
      </w:r>
    </w:p>
    <w:p w:rsidR="00993CED" w:rsidRDefault="001063ED" w:rsidP="00CC338C">
      <w:pPr>
        <w:spacing w:after="0"/>
      </w:pPr>
      <w:r w:rsidRPr="00853DAE">
        <w:rPr>
          <w:b/>
        </w:rPr>
        <w:t>Hannah:</w:t>
      </w:r>
      <w:r w:rsidR="00853DAE">
        <w:rPr>
          <w:b/>
        </w:rPr>
        <w:t xml:space="preserve">       </w:t>
      </w:r>
      <w:r>
        <w:t xml:space="preserve"> (7) </w:t>
      </w:r>
      <w:r w:rsidRPr="00EC3F7D">
        <w:rPr>
          <w:i/>
        </w:rPr>
        <w:t xml:space="preserve">Did you win / </w:t>
      </w:r>
      <w:proofErr w:type="gramStart"/>
      <w:r w:rsidRPr="00EC3F7D">
        <w:rPr>
          <w:i/>
        </w:rPr>
        <w:t>Were</w:t>
      </w:r>
      <w:proofErr w:type="gramEnd"/>
      <w:r w:rsidRPr="00EC3F7D">
        <w:rPr>
          <w:i/>
        </w:rPr>
        <w:t xml:space="preserve"> you winning</w:t>
      </w:r>
      <w:r>
        <w:t xml:space="preserve"> when it (8) </w:t>
      </w:r>
      <w:r w:rsidRPr="00EC3F7D">
        <w:rPr>
          <w:i/>
        </w:rPr>
        <w:t>happened / was happening</w:t>
      </w:r>
      <w:r>
        <w:t>?</w:t>
      </w:r>
    </w:p>
    <w:p w:rsidR="00993CED" w:rsidRDefault="001063ED">
      <w:r w:rsidRPr="00853DAE">
        <w:rPr>
          <w:b/>
        </w:rPr>
        <w:t>Zoe:</w:t>
      </w:r>
      <w:r>
        <w:t xml:space="preserve"> </w:t>
      </w:r>
      <w:r w:rsidR="002A1A8F">
        <w:t xml:space="preserve">              </w:t>
      </w:r>
      <w:r>
        <w:t>I can’t remember.</w:t>
      </w:r>
    </w:p>
    <w:p w:rsidR="00993CED" w:rsidRPr="00D32A10" w:rsidRDefault="00D32A10" w:rsidP="00D32A10">
      <w:pPr>
        <w:rPr>
          <w:b/>
          <w:sz w:val="28"/>
          <w:szCs w:val="28"/>
        </w:rPr>
      </w:pPr>
      <w:r w:rsidRPr="00D32A10">
        <w:rPr>
          <w:b/>
          <w:sz w:val="28"/>
          <w:szCs w:val="28"/>
        </w:rPr>
        <w:t xml:space="preserve"> </w:t>
      </w:r>
      <w:r w:rsidR="001063ED" w:rsidRPr="00D32A10">
        <w:rPr>
          <w:b/>
          <w:sz w:val="28"/>
          <w:szCs w:val="28"/>
        </w:rPr>
        <w:t>6. Complete the sentences.</w:t>
      </w:r>
    </w:p>
    <w:p w:rsidR="002A1A8F" w:rsidRDefault="002A1A8F" w:rsidP="002A1A8F">
      <w:r>
        <w:t>1. My sister is an amazing singer. She sings really ___________________.</w:t>
      </w:r>
    </w:p>
    <w:p w:rsidR="002A1A8F" w:rsidRDefault="002A1A8F" w:rsidP="002A1A8F">
      <w:r>
        <w:t>2. Scooters are easily to drive __________________________ cars.</w:t>
      </w:r>
    </w:p>
    <w:p w:rsidR="002A1A8F" w:rsidRPr="002A1A8F" w:rsidRDefault="002A1A8F" w:rsidP="002A1A8F">
      <w:r>
        <w:t>3. How long ______________________ your sister been in Japan?</w:t>
      </w:r>
    </w:p>
    <w:p w:rsidR="00993CED" w:rsidRDefault="001063ED">
      <w:r>
        <w:t xml:space="preserve">4. </w:t>
      </w:r>
      <w:proofErr w:type="gramStart"/>
      <w:r>
        <w:t>It’s</w:t>
      </w:r>
      <w:proofErr w:type="gramEnd"/>
      <w:r>
        <w:t xml:space="preserve"> 8.50 and school starts at 9 o’clock. It’s __________ late to walk there.</w:t>
      </w:r>
    </w:p>
    <w:p w:rsidR="00993CED" w:rsidRDefault="001063ED">
      <w:r>
        <w:t>5. I don’t think swimming is as exciting __________ surfing.</w:t>
      </w:r>
    </w:p>
    <w:p w:rsidR="00993CED" w:rsidRDefault="001063ED">
      <w:r>
        <w:lastRenderedPageBreak/>
        <w:t>6. Travelling by plane is __________ expensive than taking the train.</w:t>
      </w:r>
    </w:p>
    <w:p w:rsidR="00993CED" w:rsidRDefault="001063ED">
      <w:r>
        <w:t>7. My friend has been back home __________ last Saturday, but I haven’t seen him yet.</w:t>
      </w:r>
    </w:p>
    <w:p w:rsidR="00993CED" w:rsidRDefault="001063ED">
      <w:r>
        <w:t>8. We have known each other __________ more than ten years.</w:t>
      </w:r>
    </w:p>
    <w:p w:rsidR="00993CED" w:rsidRPr="00796C39" w:rsidRDefault="001063ED">
      <w:pPr>
        <w:pStyle w:val="21"/>
        <w:rPr>
          <w:color w:val="auto"/>
        </w:rPr>
      </w:pPr>
      <w:r w:rsidRPr="00796C39">
        <w:rPr>
          <w:color w:val="auto"/>
        </w:rPr>
        <w:t>7. Complete the sentences with the verbs from the box.</w:t>
      </w:r>
    </w:p>
    <w:p w:rsidR="00993CED" w:rsidRPr="00767822" w:rsidRDefault="001063ED">
      <w:pPr>
        <w:rPr>
          <w:b/>
        </w:rPr>
      </w:pPr>
      <w:proofErr w:type="gramStart"/>
      <w:r w:rsidRPr="00767822">
        <w:rPr>
          <w:b/>
        </w:rPr>
        <w:t>didn’t</w:t>
      </w:r>
      <w:proofErr w:type="gramEnd"/>
      <w:r w:rsidRPr="00767822">
        <w:rPr>
          <w:b/>
        </w:rPr>
        <w:t xml:space="preserve"> have to, don’t have to, had to, must, mustn’t, should, shouldn’t</w:t>
      </w:r>
    </w:p>
    <w:p w:rsidR="00993CED" w:rsidRDefault="001063ED" w:rsidP="00CC338C">
      <w:pPr>
        <w:spacing w:after="0"/>
      </w:pPr>
      <w:r>
        <w:t>1. When the light is red, you __________</w:t>
      </w:r>
      <w:r w:rsidR="00767822">
        <w:t>______</w:t>
      </w:r>
      <w:r>
        <w:t xml:space="preserve"> stop.</w:t>
      </w:r>
    </w:p>
    <w:p w:rsidR="00993CED" w:rsidRDefault="001063ED" w:rsidP="00CC338C">
      <w:pPr>
        <w:spacing w:after="0"/>
      </w:pPr>
      <w:r>
        <w:t>2. You _________</w:t>
      </w:r>
      <w:r w:rsidR="00767822">
        <w:t>______</w:t>
      </w:r>
      <w:r>
        <w:t>_ throw that packet in the bin when you finish.</w:t>
      </w:r>
    </w:p>
    <w:p w:rsidR="00993CED" w:rsidRDefault="001063ED" w:rsidP="00CC338C">
      <w:pPr>
        <w:spacing w:after="0"/>
      </w:pPr>
      <w:r>
        <w:t xml:space="preserve">3. No school tomorrow. </w:t>
      </w:r>
      <w:proofErr w:type="gramStart"/>
      <w:r>
        <w:t>I ______</w:t>
      </w:r>
      <w:r w:rsidR="00767822">
        <w:t>___________</w:t>
      </w:r>
      <w:r>
        <w:t>____ wake up early.</w:t>
      </w:r>
      <w:proofErr w:type="gramEnd"/>
    </w:p>
    <w:p w:rsidR="00993CED" w:rsidRDefault="001063ED" w:rsidP="00CC338C">
      <w:pPr>
        <w:spacing w:after="0"/>
      </w:pPr>
      <w:r>
        <w:t>4. You _____</w:t>
      </w:r>
      <w:r w:rsidR="00767822">
        <w:t>_______</w:t>
      </w:r>
      <w:r>
        <w:t>_____ fall out with your brother. Go and say sorry.</w:t>
      </w:r>
    </w:p>
    <w:p w:rsidR="00993CED" w:rsidRDefault="001063ED" w:rsidP="00CC338C">
      <w:pPr>
        <w:spacing w:after="0"/>
      </w:pPr>
      <w:r>
        <w:t>5. I ________</w:t>
      </w:r>
      <w:r w:rsidR="00767822">
        <w:t>_____</w:t>
      </w:r>
      <w:r>
        <w:t>__ buy my sister some new sunglasses when I broke them.</w:t>
      </w:r>
    </w:p>
    <w:p w:rsidR="00993CED" w:rsidRDefault="001063ED" w:rsidP="00CC338C">
      <w:pPr>
        <w:spacing w:after="0"/>
      </w:pPr>
      <w:r>
        <w:t>6. In football, you _________</w:t>
      </w:r>
      <w:r w:rsidR="00767822">
        <w:t>____</w:t>
      </w:r>
      <w:r>
        <w:t>_ touch the ball with your hands unless you’re the goalkeeper.</w:t>
      </w:r>
    </w:p>
    <w:p w:rsidR="00993CED" w:rsidRDefault="001063ED" w:rsidP="00CC338C">
      <w:pPr>
        <w:spacing w:after="0"/>
      </w:pPr>
      <w:r>
        <w:t>7. We _________</w:t>
      </w:r>
      <w:r w:rsidR="00767822">
        <w:t>______</w:t>
      </w:r>
      <w:r>
        <w:t>_ walk to the department store. My mum drove us.</w:t>
      </w:r>
    </w:p>
    <w:p w:rsidR="00993CED" w:rsidRDefault="001063ED" w:rsidP="00CC338C">
      <w:pPr>
        <w:spacing w:after="0"/>
      </w:pPr>
      <w:r>
        <w:t>8. I had an argument with my best friend. What ________</w:t>
      </w:r>
      <w:r w:rsidR="00767822">
        <w:t>_______</w:t>
      </w:r>
      <w:r>
        <w:t>__ I do to apologise?</w:t>
      </w:r>
    </w:p>
    <w:p w:rsidR="00993CED" w:rsidRPr="00796C39" w:rsidRDefault="001063ED">
      <w:pPr>
        <w:pStyle w:val="21"/>
        <w:rPr>
          <w:color w:val="auto"/>
        </w:rPr>
      </w:pPr>
      <w:r w:rsidRPr="00796C39">
        <w:rPr>
          <w:color w:val="auto"/>
        </w:rPr>
        <w:t>8. Read the letter and choose the correct word(s) for each space.</w:t>
      </w:r>
    </w:p>
    <w:p w:rsidR="00CC338C" w:rsidRDefault="001063ED" w:rsidP="00207A56">
      <w:pPr>
        <w:rPr>
          <w:lang w:val="uk-UA"/>
        </w:rPr>
      </w:pPr>
      <w:r>
        <w:t>Hi Katie</w:t>
      </w:r>
      <w:proofErr w:type="gramStart"/>
      <w:r>
        <w:t>,</w:t>
      </w:r>
      <w:proofErr w:type="gramEnd"/>
      <w:r>
        <w:br/>
        <w:t>Here we are in Los Angeles. I guess it’s like (1) __________ big cities around the world.</w:t>
      </w:r>
      <w:r>
        <w:br/>
        <w:t>There’s (2) __________ of traffic, pollution and people but we’re enjoying (3) __________.</w:t>
      </w:r>
      <w:r>
        <w:br/>
        <w:t>I (4) __________ the people – they’re really friendly and not rude at all.</w:t>
      </w:r>
      <w:r>
        <w:br/>
        <w:t>It’s just like the movies here. Yesterday we (5) __________ on Sunset Boulevard when we saw Johnny Depp.</w:t>
      </w:r>
      <w:r>
        <w:br/>
        <w:t>It was so cool! I took (6) __________ photos with my new camera. I’ll show you them when we get back.</w:t>
      </w:r>
      <w:r>
        <w:br/>
        <w:t>Unfortunately we haven’t got (7) __________ time to see everything.</w:t>
      </w:r>
      <w:r>
        <w:br/>
        <w:t>You (8) __________ visit Los Angeles when you can. You’ll love it!</w:t>
      </w:r>
    </w:p>
    <w:p w:rsidR="00CC338C" w:rsidRDefault="001063ED" w:rsidP="00207A56">
      <w:pPr>
        <w:rPr>
          <w:lang w:val="uk-UA"/>
        </w:rPr>
      </w:pPr>
      <w:r>
        <w:t>Speak soon</w:t>
      </w:r>
      <w:proofErr w:type="gramStart"/>
      <w:r>
        <w:t>,</w:t>
      </w:r>
      <w:proofErr w:type="gramEnd"/>
      <w:r>
        <w:br/>
      </w:r>
      <w:proofErr w:type="spellStart"/>
      <w:r>
        <w:t>Misha</w:t>
      </w:r>
      <w:proofErr w:type="spellEnd"/>
    </w:p>
    <w:p w:rsidR="00767822" w:rsidRDefault="00BB7C24" w:rsidP="00CC338C">
      <w:pPr>
        <w:spacing w:after="0"/>
      </w:pPr>
      <w:r>
        <w:t xml:space="preserve">1. </w:t>
      </w:r>
      <w:proofErr w:type="gramStart"/>
      <w:r>
        <w:t>A  much</w:t>
      </w:r>
      <w:proofErr w:type="gramEnd"/>
      <w:r>
        <w:t xml:space="preserve">    </w:t>
      </w:r>
      <w:r w:rsidR="00767822">
        <w:t xml:space="preserve"> B many</w:t>
      </w:r>
      <w:r w:rsidR="00767822">
        <w:tab/>
        <w:t xml:space="preserve"> </w:t>
      </w:r>
      <w:r>
        <w:t xml:space="preserve">          </w:t>
      </w:r>
      <w:r w:rsidR="00767822">
        <w:t xml:space="preserve"> C lot</w:t>
      </w:r>
      <w:r w:rsidR="00767822">
        <w:tab/>
      </w:r>
      <w:r>
        <w:t xml:space="preserve">           </w:t>
      </w:r>
      <w:r w:rsidR="00767822">
        <w:t xml:space="preserve"> D lots</w:t>
      </w:r>
    </w:p>
    <w:p w:rsidR="00BB7C24" w:rsidRDefault="00767822" w:rsidP="00CC338C">
      <w:pPr>
        <w:spacing w:after="0"/>
      </w:pPr>
      <w:r>
        <w:t xml:space="preserve">2. A lot           </w:t>
      </w:r>
      <w:r w:rsidR="00BB7C24">
        <w:t xml:space="preserve"> </w:t>
      </w:r>
      <w:r>
        <w:t xml:space="preserve">B much          </w:t>
      </w:r>
      <w:r w:rsidR="00BB7C24">
        <w:t xml:space="preserve">    </w:t>
      </w:r>
      <w:r>
        <w:t xml:space="preserve"> </w:t>
      </w:r>
      <w:r w:rsidR="00900FD4">
        <w:t xml:space="preserve">  </w:t>
      </w:r>
      <w:proofErr w:type="gramStart"/>
      <w:r w:rsidR="00BB7C24">
        <w:t>C  a</w:t>
      </w:r>
      <w:proofErr w:type="gramEnd"/>
      <w:r>
        <w:t xml:space="preserve"> </w:t>
      </w:r>
      <w:r w:rsidR="00BB7C24">
        <w:t xml:space="preserve">few         </w:t>
      </w:r>
      <w:r w:rsidR="00900FD4">
        <w:t xml:space="preserve">    </w:t>
      </w:r>
      <w:r w:rsidR="00BB7C24">
        <w:t xml:space="preserve"> D</w:t>
      </w:r>
      <w:r>
        <w:t xml:space="preserve"> a little</w:t>
      </w:r>
    </w:p>
    <w:p w:rsidR="00BB7C24" w:rsidRDefault="00BB7C24" w:rsidP="00CC338C">
      <w:pPr>
        <w:spacing w:after="0"/>
      </w:pPr>
      <w:r>
        <w:t xml:space="preserve">3. A myself     B each other   </w:t>
      </w:r>
      <w:r w:rsidR="00900FD4">
        <w:t xml:space="preserve"> </w:t>
      </w:r>
      <w:r>
        <w:t xml:space="preserve"> </w:t>
      </w:r>
      <w:r w:rsidR="00900FD4">
        <w:t xml:space="preserve">  </w:t>
      </w:r>
      <w:r>
        <w:t xml:space="preserve">C ourselves     </w:t>
      </w:r>
      <w:r w:rsidR="00900FD4">
        <w:t xml:space="preserve"> </w:t>
      </w:r>
      <w:r>
        <w:t>D themselves</w:t>
      </w:r>
    </w:p>
    <w:p w:rsidR="00BB7C24" w:rsidRDefault="00900FD4" w:rsidP="00CC338C">
      <w:pPr>
        <w:spacing w:after="0"/>
      </w:pPr>
      <w:r>
        <w:t xml:space="preserve">4. A love         </w:t>
      </w:r>
      <w:r w:rsidR="00BB7C24">
        <w:t xml:space="preserve"> B don`t love    </w:t>
      </w:r>
      <w:r>
        <w:t xml:space="preserve"> </w:t>
      </w:r>
      <w:r w:rsidR="00BB7C24">
        <w:t xml:space="preserve"> </w:t>
      </w:r>
      <w:r>
        <w:t xml:space="preserve">  </w:t>
      </w:r>
      <w:r w:rsidR="00BB7C24">
        <w:t>C each other    D am not loving</w:t>
      </w:r>
    </w:p>
    <w:p w:rsidR="00BB7C24" w:rsidRDefault="00900FD4" w:rsidP="00CC338C">
      <w:pPr>
        <w:spacing w:after="0"/>
      </w:pPr>
      <w:r>
        <w:t xml:space="preserve">5. A walk        </w:t>
      </w:r>
      <w:r w:rsidR="00BB7C24">
        <w:t xml:space="preserve"> B are walking  </w:t>
      </w:r>
      <w:r>
        <w:t xml:space="preserve"> </w:t>
      </w:r>
      <w:r w:rsidR="00BB7C24">
        <w:t xml:space="preserve"> </w:t>
      </w:r>
      <w:r>
        <w:t xml:space="preserve"> </w:t>
      </w:r>
      <w:r w:rsidR="00BB7C24">
        <w:t xml:space="preserve">C walked       </w:t>
      </w:r>
      <w:r>
        <w:t xml:space="preserve"> </w:t>
      </w:r>
      <w:r w:rsidR="00BB7C24">
        <w:t xml:space="preserve"> </w:t>
      </w:r>
      <w:r>
        <w:t xml:space="preserve"> </w:t>
      </w:r>
      <w:r w:rsidR="00BB7C24">
        <w:t>D am not loving</w:t>
      </w:r>
    </w:p>
    <w:p w:rsidR="00BB7C24" w:rsidRDefault="00BB7C24" w:rsidP="00CC338C">
      <w:pPr>
        <w:spacing w:after="0"/>
      </w:pPr>
      <w:r>
        <w:t xml:space="preserve">6. A some    </w:t>
      </w:r>
      <w:r w:rsidR="00900FD4">
        <w:t xml:space="preserve">   </w:t>
      </w:r>
      <w:r>
        <w:t xml:space="preserve"> B any                 </w:t>
      </w:r>
      <w:r w:rsidR="00900FD4">
        <w:t xml:space="preserve"> </w:t>
      </w:r>
      <w:r>
        <w:t xml:space="preserve"> </w:t>
      </w:r>
      <w:r w:rsidR="00900FD4">
        <w:t xml:space="preserve">  </w:t>
      </w:r>
      <w:r>
        <w:t xml:space="preserve">C few               </w:t>
      </w:r>
      <w:r w:rsidR="00900FD4">
        <w:t xml:space="preserve">  </w:t>
      </w:r>
      <w:r>
        <w:t>D little</w:t>
      </w:r>
    </w:p>
    <w:p w:rsidR="00BB7C24" w:rsidRDefault="00900FD4" w:rsidP="00CC338C">
      <w:pPr>
        <w:spacing w:after="0"/>
      </w:pPr>
      <w:r>
        <w:t xml:space="preserve">7. A too           </w:t>
      </w:r>
      <w:r w:rsidR="00BB7C24">
        <w:t xml:space="preserve">B few                 </w:t>
      </w:r>
      <w:r>
        <w:t xml:space="preserve">     </w:t>
      </w:r>
      <w:r w:rsidR="00BB7C24">
        <w:t xml:space="preserve">C enough       </w:t>
      </w:r>
      <w:r>
        <w:t xml:space="preserve">  </w:t>
      </w:r>
      <w:r w:rsidR="00BB7C24">
        <w:t>D many</w:t>
      </w:r>
    </w:p>
    <w:p w:rsidR="00CC338C" w:rsidRDefault="00BB7C24" w:rsidP="00CC338C">
      <w:pPr>
        <w:spacing w:after="0"/>
        <w:rPr>
          <w:b/>
          <w:lang w:val="uk-UA"/>
        </w:rPr>
      </w:pPr>
      <w:r>
        <w:t>8. A must</w:t>
      </w:r>
      <w:r w:rsidR="00900FD4">
        <w:t xml:space="preserve">n`t   2. B have              </w:t>
      </w:r>
      <w:r>
        <w:t xml:space="preserve"> C should       </w:t>
      </w:r>
      <w:r w:rsidR="00900FD4">
        <w:t xml:space="preserve"> </w:t>
      </w:r>
      <w:r>
        <w:t xml:space="preserve"> </w:t>
      </w:r>
      <w:r w:rsidR="00900FD4">
        <w:t xml:space="preserve"> </w:t>
      </w:r>
      <w:r>
        <w:t>D don`t have to</w:t>
      </w:r>
      <w:r w:rsidR="001063ED">
        <w:br/>
      </w:r>
    </w:p>
    <w:p w:rsidR="005C69A3" w:rsidRDefault="005C69A3" w:rsidP="00CC338C">
      <w:pPr>
        <w:spacing w:after="0"/>
        <w:rPr>
          <w:b/>
        </w:rPr>
      </w:pPr>
    </w:p>
    <w:p w:rsidR="005C69A3" w:rsidRDefault="005C69A3" w:rsidP="00CC338C">
      <w:pPr>
        <w:spacing w:after="0"/>
        <w:rPr>
          <w:b/>
        </w:rPr>
      </w:pPr>
    </w:p>
    <w:p w:rsidR="005C69A3" w:rsidRDefault="005C69A3" w:rsidP="00CC338C">
      <w:pPr>
        <w:spacing w:after="0"/>
        <w:rPr>
          <w:b/>
        </w:rPr>
      </w:pPr>
    </w:p>
    <w:p w:rsidR="00993CED" w:rsidRDefault="001063ED" w:rsidP="00CC338C">
      <w:pPr>
        <w:spacing w:after="0"/>
      </w:pPr>
      <w:r w:rsidRPr="00796C39">
        <w:rPr>
          <w:b/>
        </w:rPr>
        <w:lastRenderedPageBreak/>
        <w:t>LISTENING</w:t>
      </w:r>
    </w:p>
    <w:p w:rsidR="00900FD4" w:rsidRDefault="001063ED">
      <w:r w:rsidRPr="00900FD4">
        <w:rPr>
          <w:b/>
        </w:rPr>
        <w:t>9. You will hear Martina Lewis talking to an interviewer about taking photos. For each question, choose the correct answer.</w:t>
      </w:r>
      <w:r w:rsidR="00900FD4" w:rsidRPr="00900FD4">
        <w:rPr>
          <w:b/>
        </w:rPr>
        <w:t xml:space="preserve"> </w:t>
      </w:r>
      <w:hyperlink r:id="rId6" w:history="1">
        <w:r w:rsidR="00900FD4" w:rsidRPr="00B848F5">
          <w:rPr>
            <w:rStyle w:val="aff8"/>
          </w:rPr>
          <w:t>https://drive.google.</w:t>
        </w:r>
        <w:r w:rsidR="00900FD4" w:rsidRPr="00B848F5">
          <w:rPr>
            <w:rStyle w:val="aff8"/>
          </w:rPr>
          <w:t>c</w:t>
        </w:r>
        <w:r w:rsidR="00900FD4" w:rsidRPr="00B848F5">
          <w:rPr>
            <w:rStyle w:val="aff8"/>
          </w:rPr>
          <w:t>om/file/d/1K31eUxiwQoIJRLKso0KvGQB1luE8XvnY/view?usp=drive_link</w:t>
        </w:r>
      </w:hyperlink>
      <w:r w:rsidR="00900FD4">
        <w:t xml:space="preserve"> </w:t>
      </w:r>
    </w:p>
    <w:p w:rsidR="00993CED" w:rsidRDefault="001063ED" w:rsidP="005C69A3">
      <w:pPr>
        <w:spacing w:line="240" w:lineRule="auto"/>
      </w:pPr>
      <w:r>
        <w:t>1. How old is Martina?</w:t>
      </w:r>
    </w:p>
    <w:p w:rsidR="00993CED" w:rsidRDefault="001063ED" w:rsidP="005C69A3">
      <w:pPr>
        <w:spacing w:line="240" w:lineRule="auto"/>
      </w:pPr>
      <w:r w:rsidRPr="00207A56">
        <w:rPr>
          <w:b/>
        </w:rPr>
        <w:t xml:space="preserve">   A</w:t>
      </w:r>
      <w:r>
        <w:t xml:space="preserve"> fourteen   </w:t>
      </w:r>
      <w:r w:rsidRPr="00207A56">
        <w:rPr>
          <w:b/>
        </w:rPr>
        <w:t>B</w:t>
      </w:r>
      <w:r>
        <w:t xml:space="preserve"> sixteen   </w:t>
      </w:r>
      <w:r w:rsidRPr="00207A56">
        <w:rPr>
          <w:b/>
        </w:rPr>
        <w:t>C</w:t>
      </w:r>
      <w:r>
        <w:t xml:space="preserve"> eighteen</w:t>
      </w:r>
    </w:p>
    <w:p w:rsidR="00993CED" w:rsidRDefault="001063ED" w:rsidP="005C69A3">
      <w:pPr>
        <w:spacing w:line="240" w:lineRule="auto"/>
      </w:pPr>
      <w:r>
        <w:t>2. Martina usually takes photos of</w:t>
      </w:r>
    </w:p>
    <w:p w:rsidR="00993CED" w:rsidRDefault="001063ED" w:rsidP="005C69A3">
      <w:pPr>
        <w:spacing w:line="240" w:lineRule="auto"/>
      </w:pPr>
      <w:r>
        <w:t xml:space="preserve">  </w:t>
      </w:r>
      <w:r w:rsidRPr="00207A56">
        <w:rPr>
          <w:b/>
        </w:rPr>
        <w:t xml:space="preserve"> </w:t>
      </w:r>
      <w:proofErr w:type="gramStart"/>
      <w:r w:rsidRPr="00207A56">
        <w:rPr>
          <w:b/>
        </w:rPr>
        <w:t>A</w:t>
      </w:r>
      <w:r>
        <w:t xml:space="preserve"> friends</w:t>
      </w:r>
      <w:proofErr w:type="gramEnd"/>
      <w:r>
        <w:t xml:space="preserve">.  </w:t>
      </w:r>
      <w:r w:rsidRPr="00207A56">
        <w:rPr>
          <w:b/>
        </w:rPr>
        <w:t xml:space="preserve"> </w:t>
      </w:r>
      <w:proofErr w:type="gramStart"/>
      <w:r w:rsidRPr="00207A56">
        <w:rPr>
          <w:b/>
        </w:rPr>
        <w:t>B</w:t>
      </w:r>
      <w:r>
        <w:t xml:space="preserve"> interesting places.</w:t>
      </w:r>
      <w:proofErr w:type="gramEnd"/>
      <w:r>
        <w:t xml:space="preserve">   </w:t>
      </w:r>
      <w:proofErr w:type="gramStart"/>
      <w:r w:rsidRPr="00207A56">
        <w:rPr>
          <w:b/>
        </w:rPr>
        <w:t>C</w:t>
      </w:r>
      <w:r>
        <w:t xml:space="preserve"> important experiences.</w:t>
      </w:r>
      <w:proofErr w:type="gramEnd"/>
    </w:p>
    <w:p w:rsidR="00993CED" w:rsidRDefault="001063ED" w:rsidP="005C69A3">
      <w:pPr>
        <w:spacing w:line="240" w:lineRule="auto"/>
      </w:pPr>
      <w:r>
        <w:t>3. In Martina’s first really good photo, some boys were hitting each other because</w:t>
      </w:r>
    </w:p>
    <w:p w:rsidR="00993CED" w:rsidRDefault="001063ED" w:rsidP="005C69A3">
      <w:pPr>
        <w:spacing w:line="240" w:lineRule="auto"/>
      </w:pPr>
      <w:r>
        <w:t xml:space="preserve">  </w:t>
      </w:r>
      <w:r w:rsidRPr="00207A56">
        <w:rPr>
          <w:b/>
        </w:rPr>
        <w:t xml:space="preserve"> </w:t>
      </w:r>
      <w:proofErr w:type="gramStart"/>
      <w:r w:rsidRPr="00207A56">
        <w:rPr>
          <w:b/>
        </w:rPr>
        <w:t>A</w:t>
      </w:r>
      <w:r>
        <w:t xml:space="preserve"> they</w:t>
      </w:r>
      <w:proofErr w:type="gramEnd"/>
      <w:r>
        <w:t xml:space="preserve"> were fighting.  </w:t>
      </w:r>
      <w:r w:rsidRPr="00207A56">
        <w:rPr>
          <w:b/>
        </w:rPr>
        <w:t xml:space="preserve"> B</w:t>
      </w:r>
      <w:r>
        <w:t xml:space="preserve"> they were having fun.   </w:t>
      </w:r>
      <w:r w:rsidRPr="00207A56">
        <w:rPr>
          <w:b/>
        </w:rPr>
        <w:t>C</w:t>
      </w:r>
      <w:r>
        <w:t xml:space="preserve"> they were playing football.</w:t>
      </w:r>
    </w:p>
    <w:p w:rsidR="00993CED" w:rsidRDefault="001063ED" w:rsidP="005C69A3">
      <w:pPr>
        <w:spacing w:line="240" w:lineRule="auto"/>
      </w:pPr>
      <w:r>
        <w:t>4. Martina has taken many photos of people</w:t>
      </w:r>
    </w:p>
    <w:p w:rsidR="00993CED" w:rsidRDefault="001063ED" w:rsidP="005C69A3">
      <w:pPr>
        <w:spacing w:line="240" w:lineRule="auto"/>
      </w:pPr>
      <w:r>
        <w:t xml:space="preserve">   </w:t>
      </w:r>
      <w:proofErr w:type="gramStart"/>
      <w:r w:rsidRPr="00207A56">
        <w:rPr>
          <w:b/>
        </w:rPr>
        <w:t>A</w:t>
      </w:r>
      <w:r>
        <w:t xml:space="preserve"> getting married.</w:t>
      </w:r>
      <w:proofErr w:type="gramEnd"/>
      <w:r>
        <w:t xml:space="preserve">   </w:t>
      </w:r>
      <w:proofErr w:type="gramStart"/>
      <w:r w:rsidRPr="00207A56">
        <w:rPr>
          <w:b/>
        </w:rPr>
        <w:t>B</w:t>
      </w:r>
      <w:r>
        <w:t xml:space="preserve"> getting their driving licence.</w:t>
      </w:r>
      <w:proofErr w:type="gramEnd"/>
      <w:r>
        <w:t xml:space="preserve">   </w:t>
      </w:r>
      <w:proofErr w:type="gramStart"/>
      <w:r w:rsidRPr="00207A56">
        <w:rPr>
          <w:b/>
        </w:rPr>
        <w:t>C</w:t>
      </w:r>
      <w:r>
        <w:t xml:space="preserve"> getting their degree.</w:t>
      </w:r>
      <w:proofErr w:type="gramEnd"/>
    </w:p>
    <w:p w:rsidR="00993CED" w:rsidRDefault="001063ED" w:rsidP="005C69A3">
      <w:pPr>
        <w:spacing w:line="240" w:lineRule="auto"/>
      </w:pPr>
      <w:r>
        <w:t>5. Martina won first prize in a competition with a photo of</w:t>
      </w:r>
    </w:p>
    <w:p w:rsidR="005C69A3" w:rsidRDefault="001063ED" w:rsidP="005C69A3">
      <w:pPr>
        <w:spacing w:line="240" w:lineRule="auto"/>
      </w:pPr>
      <w:r>
        <w:t xml:space="preserve">   </w:t>
      </w:r>
      <w:proofErr w:type="gramStart"/>
      <w:r w:rsidRPr="00207A56">
        <w:rPr>
          <w:b/>
        </w:rPr>
        <w:t>A</w:t>
      </w:r>
      <w:r>
        <w:t xml:space="preserve"> her</w:t>
      </w:r>
      <w:proofErr w:type="gramEnd"/>
      <w:r>
        <w:t xml:space="preserve"> cousin.   </w:t>
      </w:r>
      <w:proofErr w:type="gramStart"/>
      <w:r w:rsidRPr="00207A56">
        <w:rPr>
          <w:b/>
        </w:rPr>
        <w:t>B</w:t>
      </w:r>
      <w:r>
        <w:t xml:space="preserve"> her aunt.</w:t>
      </w:r>
      <w:proofErr w:type="gramEnd"/>
      <w:r>
        <w:t xml:space="preserve">   </w:t>
      </w:r>
      <w:proofErr w:type="gramStart"/>
      <w:r w:rsidRPr="00207A56">
        <w:rPr>
          <w:b/>
        </w:rPr>
        <w:t>C</w:t>
      </w:r>
      <w:r>
        <w:t xml:space="preserve"> her grandma.</w:t>
      </w:r>
      <w:proofErr w:type="gramEnd"/>
    </w:p>
    <w:p w:rsidR="00993CED" w:rsidRPr="005C69A3" w:rsidRDefault="001063ED" w:rsidP="005C69A3">
      <w:pPr>
        <w:rPr>
          <w:b/>
        </w:rPr>
      </w:pPr>
      <w:r w:rsidRPr="005C69A3">
        <w:rPr>
          <w:b/>
        </w:rPr>
        <w:t>READING</w:t>
      </w:r>
    </w:p>
    <w:p w:rsidR="005C69A3" w:rsidRDefault="001063ED" w:rsidP="00207A56">
      <w:pPr>
        <w:rPr>
          <w:b/>
        </w:rPr>
      </w:pPr>
      <w:r w:rsidRPr="00207A56">
        <w:rPr>
          <w:b/>
        </w:rPr>
        <w:t>10. Read the article about an unusual school called Summerhill. Are these sentences true (T) or false (F)?</w:t>
      </w:r>
    </w:p>
    <w:p w:rsidR="00993CED" w:rsidRDefault="001063ED" w:rsidP="00207A56">
      <w:proofErr w:type="gramStart"/>
      <w:r>
        <w:t>A school with no rules?</w:t>
      </w:r>
      <w:proofErr w:type="gramEnd"/>
      <w:r>
        <w:br/>
        <w:t>Is it possible to have a school with no rules? Lots of ‘democratic’ or ‘free’ schools around the world say it is.</w:t>
      </w:r>
      <w:r w:rsidR="00207A56">
        <w:t xml:space="preserve"> </w:t>
      </w:r>
      <w:r>
        <w:t>The oldest and best known of these schools is Summerhill School in England.</w:t>
      </w:r>
      <w:r>
        <w:br/>
        <w:t>About 75 children between the ages of 5 and 17 go there.</w:t>
      </w:r>
      <w:r>
        <w:br/>
      </w:r>
      <w:r>
        <w:br/>
        <w:t>The idea behind Summerhill is that children should be confident enough to make decisions on their own.</w:t>
      </w:r>
      <w:r w:rsidR="00207A56">
        <w:t xml:space="preserve"> </w:t>
      </w:r>
      <w:r>
        <w:t>The students must decide which subjects they’ll study but they don’t have to go to class if they don’t want to.</w:t>
      </w:r>
      <w:r w:rsidR="00207A56">
        <w:t xml:space="preserve"> </w:t>
      </w:r>
      <w:r>
        <w:t>They can hang out in the art room or garden instead. They don’t have to do exams either but most students take some exams before they leave school.</w:t>
      </w:r>
      <w:r>
        <w:br/>
      </w:r>
      <w:r>
        <w:br/>
        <w:t>Like students in most other schools, students at Summerhill do maths, English, science etc.</w:t>
      </w:r>
      <w:r>
        <w:br/>
        <w:t>What’s different is that they have to choose other kinds of activities and projects.</w:t>
      </w:r>
      <w:r w:rsidR="00207A56">
        <w:t xml:space="preserve"> </w:t>
      </w:r>
      <w:r>
        <w:t>Here the students suggest the projects and not the teachers. Suggestions have included: afternoon walks, magic shows and gardening.</w:t>
      </w:r>
      <w:r>
        <w:br/>
        <w:t>Teachers do not give marks at the end of the year and the school does not send reports to families.</w:t>
      </w:r>
      <w:r w:rsidR="00207A56">
        <w:t xml:space="preserve"> </w:t>
      </w:r>
      <w:r>
        <w:t>If a parent wants a report on their child, first the child has to say that it’s OK for the teacher to write one.</w:t>
      </w:r>
      <w:r>
        <w:br/>
      </w:r>
    </w:p>
    <w:p w:rsidR="00993CED" w:rsidRPr="00EC3F7D" w:rsidRDefault="001063ED">
      <w:pPr>
        <w:rPr>
          <w:b/>
        </w:rPr>
      </w:pPr>
      <w:r>
        <w:lastRenderedPageBreak/>
        <w:t xml:space="preserve">1. No other ‘free’ school in the world is as famous as Summerhill.  </w:t>
      </w:r>
      <w:r w:rsidRPr="00EC3F7D">
        <w:rPr>
          <w:b/>
        </w:rPr>
        <w:t>T / F</w:t>
      </w:r>
    </w:p>
    <w:p w:rsidR="00993CED" w:rsidRDefault="001063ED">
      <w:r>
        <w:t xml:space="preserve">2. Students who don’t go to class must wait in the garden.  </w:t>
      </w:r>
      <w:r w:rsidRPr="00EC3F7D">
        <w:rPr>
          <w:b/>
        </w:rPr>
        <w:t>T / F</w:t>
      </w:r>
    </w:p>
    <w:p w:rsidR="00993CED" w:rsidRDefault="001063ED">
      <w:r>
        <w:t xml:space="preserve">3. Summerhill students never do exams.  </w:t>
      </w:r>
      <w:r w:rsidRPr="00EC3F7D">
        <w:rPr>
          <w:b/>
        </w:rPr>
        <w:t>T / F</w:t>
      </w:r>
    </w:p>
    <w:p w:rsidR="00993CED" w:rsidRDefault="001063ED">
      <w:r>
        <w:t xml:space="preserve">4. Students at Summerhill don’t have to study maths, English or science.  </w:t>
      </w:r>
      <w:r w:rsidRPr="00EC3F7D">
        <w:rPr>
          <w:b/>
        </w:rPr>
        <w:t>T / F</w:t>
      </w:r>
    </w:p>
    <w:p w:rsidR="00993CED" w:rsidRDefault="001063ED">
      <w:r>
        <w:t xml:space="preserve">5. The child has to agree before a teacher sends a report to their mother or father.  </w:t>
      </w:r>
      <w:r w:rsidRPr="00EC3F7D">
        <w:rPr>
          <w:b/>
        </w:rPr>
        <w:t>T / F</w:t>
      </w:r>
    </w:p>
    <w:p w:rsidR="00993CED" w:rsidRPr="00796C39" w:rsidRDefault="001063ED">
      <w:pPr>
        <w:pStyle w:val="1"/>
        <w:rPr>
          <w:color w:val="auto"/>
        </w:rPr>
      </w:pPr>
      <w:r w:rsidRPr="00796C39">
        <w:rPr>
          <w:color w:val="auto"/>
        </w:rPr>
        <w:t>WRITING</w:t>
      </w:r>
    </w:p>
    <w:p w:rsidR="00CC338C" w:rsidRDefault="001063ED">
      <w:pPr>
        <w:rPr>
          <w:b/>
          <w:lang w:val="uk-UA"/>
        </w:rPr>
      </w:pPr>
      <w:r>
        <w:br/>
        <w:t>11</w:t>
      </w:r>
      <w:r w:rsidRPr="00900FD4">
        <w:rPr>
          <w:b/>
        </w:rPr>
        <w:t>. Read this email from an English friend.</w:t>
      </w:r>
      <w:r>
        <w:br/>
        <w:t>Subject: My school project on teenagers in another country</w:t>
      </w:r>
      <w:r>
        <w:br/>
      </w:r>
      <w:r>
        <w:br/>
        <w:t>Hi,</w:t>
      </w:r>
      <w:r>
        <w:br/>
        <w:t>How’s it going? Could you help me? For my school project, I need to write something about teenagers in another country.</w:t>
      </w:r>
      <w:r>
        <w:br/>
        <w:t>What’s your school like? Are there a lot of rules? What do you and your friends do in your free time?</w:t>
      </w:r>
      <w:r>
        <w:br/>
        <w:t>What did you do last weekend? What about clothes? Are you interested in fashion?</w:t>
      </w:r>
      <w:r>
        <w:br/>
        <w:t>Please write back soon</w:t>
      </w:r>
      <w:proofErr w:type="gramStart"/>
      <w:r>
        <w:t>,</w:t>
      </w:r>
      <w:proofErr w:type="gramEnd"/>
      <w:r>
        <w:br/>
        <w:t>Alex</w:t>
      </w:r>
      <w:r w:rsidR="005C69A3">
        <w:t xml:space="preserve"> </w:t>
      </w:r>
    </w:p>
    <w:p w:rsidR="00993CED" w:rsidRPr="00207A56" w:rsidRDefault="001063ED">
      <w:pPr>
        <w:rPr>
          <w:b/>
        </w:rPr>
      </w:pPr>
      <w:r w:rsidRPr="00207A56">
        <w:rPr>
          <w:b/>
        </w:rPr>
        <w:t>Write an email to your friend answering the questions. Write about 80 words.</w:t>
      </w:r>
    </w:p>
    <w:p w:rsidR="00993CED" w:rsidRDefault="00900FD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69A3" w:rsidRDefault="005C69A3">
      <w:pPr>
        <w:pStyle w:val="1"/>
        <w:rPr>
          <w:color w:val="auto"/>
        </w:rPr>
      </w:pPr>
    </w:p>
    <w:p w:rsidR="005C69A3" w:rsidRDefault="005C69A3">
      <w:pPr>
        <w:pStyle w:val="1"/>
        <w:rPr>
          <w:color w:val="auto"/>
        </w:rPr>
      </w:pPr>
    </w:p>
    <w:p w:rsidR="00993CED" w:rsidRPr="00796C39" w:rsidRDefault="001063ED">
      <w:pPr>
        <w:pStyle w:val="1"/>
        <w:rPr>
          <w:color w:val="auto"/>
        </w:rPr>
      </w:pPr>
      <w:r w:rsidRPr="00796C39">
        <w:rPr>
          <w:color w:val="auto"/>
        </w:rPr>
        <w:t>SPEAKING</w:t>
      </w:r>
    </w:p>
    <w:p w:rsidR="00993CED" w:rsidRPr="00207A56" w:rsidRDefault="001063ED">
      <w:pPr>
        <w:rPr>
          <w:b/>
        </w:rPr>
      </w:pPr>
      <w:r w:rsidRPr="00207A56">
        <w:rPr>
          <w:b/>
        </w:rPr>
        <w:t>12. A Write the words in the correct order to make questions. Then think about your own answers.</w:t>
      </w:r>
    </w:p>
    <w:p w:rsidR="00993CED" w:rsidRDefault="001063ED">
      <w:r>
        <w:t xml:space="preserve">1. </w:t>
      </w:r>
      <w:proofErr w:type="gramStart"/>
      <w:r>
        <w:t>is</w:t>
      </w:r>
      <w:proofErr w:type="gramEnd"/>
      <w:r>
        <w:t xml:space="preserve"> / favourite / What / your / sport / ?</w:t>
      </w:r>
    </w:p>
    <w:p w:rsidR="00900FD4" w:rsidRDefault="00900FD4">
      <w:r>
        <w:t>______________________________________________________________________________________________________</w:t>
      </w:r>
    </w:p>
    <w:p w:rsidR="00993CED" w:rsidRDefault="001063ED">
      <w:r>
        <w:t xml:space="preserve">2. </w:t>
      </w:r>
      <w:proofErr w:type="gramStart"/>
      <w:r>
        <w:t>often</w:t>
      </w:r>
      <w:proofErr w:type="gramEnd"/>
      <w:r>
        <w:t xml:space="preserve"> / go / How / shopping / you / do / ?</w:t>
      </w:r>
    </w:p>
    <w:p w:rsidR="00900FD4" w:rsidRDefault="00900FD4">
      <w:r>
        <w:t>______________________________________________________________________________________________________</w:t>
      </w:r>
    </w:p>
    <w:p w:rsidR="00993CED" w:rsidRDefault="001063ED">
      <w:r>
        <w:t xml:space="preserve">3. </w:t>
      </w:r>
      <w:proofErr w:type="gramStart"/>
      <w:r>
        <w:t>fast</w:t>
      </w:r>
      <w:proofErr w:type="gramEnd"/>
      <w:r>
        <w:t xml:space="preserve"> food / regularly / Which / you / do / buy / ?</w:t>
      </w:r>
    </w:p>
    <w:p w:rsidR="00900FD4" w:rsidRDefault="00900FD4">
      <w:r>
        <w:t>______________________________________________________________________________________________________</w:t>
      </w:r>
    </w:p>
    <w:p w:rsidR="00993CED" w:rsidRDefault="001063ED">
      <w:r>
        <w:t xml:space="preserve">4. </w:t>
      </w:r>
      <w:proofErr w:type="gramStart"/>
      <w:r>
        <w:t>kind</w:t>
      </w:r>
      <w:proofErr w:type="gramEnd"/>
      <w:r>
        <w:t xml:space="preserve"> / do / What / of / prefer / you / clothes / ?</w:t>
      </w:r>
    </w:p>
    <w:p w:rsidR="00900FD4" w:rsidRDefault="00900FD4">
      <w:r>
        <w:t>_____________________________________________________________________________________________________</w:t>
      </w:r>
    </w:p>
    <w:p w:rsidR="00993CED" w:rsidRDefault="001063ED">
      <w:r>
        <w:t xml:space="preserve">5. </w:t>
      </w:r>
      <w:proofErr w:type="gramStart"/>
      <w:r>
        <w:t>abroad</w:t>
      </w:r>
      <w:proofErr w:type="gramEnd"/>
      <w:r>
        <w:t xml:space="preserve"> / Have / ever / you / travelled / ?</w:t>
      </w:r>
    </w:p>
    <w:p w:rsidR="00900FD4" w:rsidRDefault="00900FD4">
      <w:r>
        <w:t>_______________________________________________________________________________________________________</w:t>
      </w:r>
    </w:p>
    <w:p w:rsidR="00993CED" w:rsidRPr="005C69A3" w:rsidRDefault="001063ED">
      <w:pPr>
        <w:rPr>
          <w:b/>
          <w:lang w:val="uk-UA"/>
        </w:rPr>
      </w:pPr>
      <w:r w:rsidRPr="005C69A3">
        <w:rPr>
          <w:b/>
        </w:rPr>
        <w:t xml:space="preserve">B </w:t>
      </w:r>
      <w:r w:rsidR="00900FD4" w:rsidRPr="005C69A3">
        <w:rPr>
          <w:b/>
        </w:rPr>
        <w:t xml:space="preserve">  A</w:t>
      </w:r>
      <w:r w:rsidRPr="005C69A3">
        <w:rPr>
          <w:b/>
        </w:rPr>
        <w:t xml:space="preserve">nswer the </w:t>
      </w:r>
      <w:r w:rsidR="00900FD4" w:rsidRPr="005C69A3">
        <w:rPr>
          <w:b/>
        </w:rPr>
        <w:t>questions</w:t>
      </w:r>
      <w:r w:rsidRPr="005C69A3">
        <w:rPr>
          <w:b/>
        </w:rPr>
        <w:t>.</w:t>
      </w:r>
    </w:p>
    <w:p w:rsidR="00CC338C" w:rsidRDefault="00CC338C" w:rsidP="00CC338C">
      <w:pPr>
        <w:pStyle w:val="ae"/>
        <w:numPr>
          <w:ilvl w:val="0"/>
          <w:numId w:val="10"/>
        </w:numPr>
      </w:pPr>
      <w:r>
        <w:t>_________________________________________________________________________________________________</w:t>
      </w:r>
      <w:r w:rsidR="005C69A3">
        <w:t>________________________________________________________________________________________________</w:t>
      </w:r>
    </w:p>
    <w:p w:rsidR="00CC338C" w:rsidRDefault="00CC338C" w:rsidP="00CC338C">
      <w:pPr>
        <w:pStyle w:val="ae"/>
        <w:numPr>
          <w:ilvl w:val="0"/>
          <w:numId w:val="10"/>
        </w:numPr>
      </w:pPr>
      <w:r>
        <w:t>_____________________________________________________________________________________________</w:t>
      </w:r>
      <w:r w:rsidR="005C69A3">
        <w:t>________________________________________________________________________________________________</w:t>
      </w:r>
      <w:r>
        <w:t>____</w:t>
      </w:r>
    </w:p>
    <w:p w:rsidR="00CC338C" w:rsidRDefault="00CC338C" w:rsidP="00CC338C">
      <w:pPr>
        <w:pStyle w:val="ae"/>
        <w:numPr>
          <w:ilvl w:val="0"/>
          <w:numId w:val="10"/>
        </w:numPr>
      </w:pPr>
      <w:r>
        <w:t>________________________________________________________</w:t>
      </w:r>
      <w:r w:rsidR="005C69A3">
        <w:t>_________________________________________________________________________________________________</w:t>
      </w:r>
      <w:r>
        <w:t>_________________________________________</w:t>
      </w:r>
    </w:p>
    <w:p w:rsidR="00CC338C" w:rsidRDefault="00CC338C" w:rsidP="00CC338C">
      <w:pPr>
        <w:pStyle w:val="ae"/>
        <w:numPr>
          <w:ilvl w:val="0"/>
          <w:numId w:val="10"/>
        </w:numPr>
      </w:pPr>
      <w:r>
        <w:t>_____________________________</w:t>
      </w:r>
      <w:r w:rsidR="005C69A3">
        <w:t>_________________________________________________________________________________________________</w:t>
      </w:r>
      <w:r>
        <w:t>____________________________________________________________________</w:t>
      </w:r>
    </w:p>
    <w:p w:rsidR="00CC338C" w:rsidRPr="00CC338C" w:rsidRDefault="00CC338C" w:rsidP="00CC338C">
      <w:pPr>
        <w:pStyle w:val="ae"/>
        <w:numPr>
          <w:ilvl w:val="0"/>
          <w:numId w:val="10"/>
        </w:numPr>
      </w:pPr>
      <w:r>
        <w:t>______________________________</w:t>
      </w:r>
      <w:r w:rsidR="005C69A3">
        <w:t>_________________________________________________________________________________________________</w:t>
      </w:r>
      <w:r>
        <w:t>___________________________________________________________________</w:t>
      </w:r>
    </w:p>
    <w:sectPr w:rsidR="00CC338C" w:rsidRPr="00CC338C" w:rsidSect="001B33E9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49300E0"/>
    <w:multiLevelType w:val="hybridMultilevel"/>
    <w:tmpl w:val="41F60F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hyphenationZone w:val="425"/>
  <w:characterSpacingControl w:val="doNotCompress"/>
  <w:compat>
    <w:useFELayout/>
  </w:compat>
  <w:rsids>
    <w:rsidRoot w:val="00B47730"/>
    <w:rsid w:val="00034616"/>
    <w:rsid w:val="0006063C"/>
    <w:rsid w:val="001063ED"/>
    <w:rsid w:val="0015074B"/>
    <w:rsid w:val="001B33E9"/>
    <w:rsid w:val="00207A56"/>
    <w:rsid w:val="0029639D"/>
    <w:rsid w:val="00297E37"/>
    <w:rsid w:val="002A1A8F"/>
    <w:rsid w:val="00326F90"/>
    <w:rsid w:val="00426980"/>
    <w:rsid w:val="005C69A3"/>
    <w:rsid w:val="00767822"/>
    <w:rsid w:val="00796C39"/>
    <w:rsid w:val="00853DAE"/>
    <w:rsid w:val="00900FD4"/>
    <w:rsid w:val="00993CED"/>
    <w:rsid w:val="009B1684"/>
    <w:rsid w:val="00AA1D8D"/>
    <w:rsid w:val="00B47730"/>
    <w:rsid w:val="00BB7C24"/>
    <w:rsid w:val="00CB0664"/>
    <w:rsid w:val="00CC338C"/>
    <w:rsid w:val="00D32A10"/>
    <w:rsid w:val="00EB6F34"/>
    <w:rsid w:val="00EC3F7D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1063ED"/>
    <w:rPr>
      <w:color w:val="0000FF" w:themeColor="hyperlink"/>
      <w:u w:val="single"/>
    </w:rPr>
  </w:style>
  <w:style w:type="character" w:styleId="aff9">
    <w:name w:val="FollowedHyperlink"/>
    <w:basedOn w:val="a2"/>
    <w:uiPriority w:val="99"/>
    <w:semiHidden/>
    <w:unhideWhenUsed/>
    <w:rsid w:val="00900F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rive.google.com/file/d/1K31eUxiwQoIJRLKso0KvGQB1luE8XvnY/view?usp=drive_lin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7588</Words>
  <Characters>4326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11891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Administrator</cp:lastModifiedBy>
  <cp:revision>13</cp:revision>
  <cp:lastPrinted>2025-10-30T17:31:00Z</cp:lastPrinted>
  <dcterms:created xsi:type="dcterms:W3CDTF">2013-12-23T23:15:00Z</dcterms:created>
  <dcterms:modified xsi:type="dcterms:W3CDTF">2025-10-30T17:49:00Z</dcterms:modified>
  <cp:category/>
</cp:coreProperties>
</file>